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30822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Неклиновского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Краснодесантская СОШ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21E36C8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</w:t>
            </w:r>
            <w:r w:rsidR="00DE57B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  <w:bookmarkStart w:name="_GoBack" w:id="0"/>
            <w:bookmarkEnd w:id="0"/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С.Н.Щербак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10</w:t>
            </w:r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июня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2025г.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1690267)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Красный Десант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4"/>
    </w:p>
    <w:p>
      <w:pPr>
        <w:spacing w:before="0" w:after="0"/>
        <w:ind w:left="120"/>
        <w:jc w:val="left"/>
      </w:pPr>
    </w:p>
    <w:bookmarkStart w:name="block-12308225" w:id="5"/>
    <w:p>
      <w:pPr>
        <w:sectPr>
          <w:pgSz w:w="11906" w:h="16383" w:orient="portrait"/>
        </w:sectPr>
      </w:pPr>
    </w:p>
    <w:bookmarkEnd w:id="5"/>
    <w:bookmarkEnd w:id="0"/>
    <w:bookmarkStart w:name="block-1230822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12308226" w:id="8"/>
    <w:p>
      <w:pPr>
        <w:sectPr>
          <w:pgSz w:w="11906" w:h="16383" w:orient="portrait"/>
        </w:sectPr>
      </w:pPr>
    </w:p>
    <w:bookmarkEnd w:id="8"/>
    <w:bookmarkEnd w:id="6"/>
    <w:bookmarkStart w:name="block-12308228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12308228" w:id="12"/>
    <w:p>
      <w:pPr>
        <w:sectPr>
          <w:pgSz w:w="11906" w:h="16383" w:orient="portrait"/>
        </w:sectPr>
      </w:pPr>
    </w:p>
    <w:bookmarkEnd w:id="12"/>
    <w:bookmarkEnd w:id="9"/>
    <w:bookmarkStart w:name="block-12308229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12308229" w:id="16"/>
    <w:p>
      <w:pPr>
        <w:sectPr>
          <w:pgSz w:w="11906" w:h="16383" w:orient="portrait"/>
        </w:sectPr>
      </w:pPr>
    </w:p>
    <w:bookmarkEnd w:id="16"/>
    <w:bookmarkEnd w:id="13"/>
    <w:bookmarkStart w:name="block-12308223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8223" w:id="18"/>
    <w:p>
      <w:pPr>
        <w:sectPr>
          <w:pgSz w:w="16383" w:h="11906" w:orient="landscape"/>
        </w:sectPr>
      </w:pPr>
    </w:p>
    <w:bookmarkEnd w:id="18"/>
    <w:bookmarkEnd w:id="17"/>
    <w:bookmarkStart w:name="block-12308224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избы. Конструкция и декор: единство красоты и пользы. Изображение украшений деревянного дома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и труда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Жостово: роспись по металлу. Приемы росписи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 и береста в русском народном творчестве. Мезенская роспись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чём рассказывают нам гербы и эмблемы. Государственная символика и традиции геральдики. Символический знак в современной жизни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8"/>
        <w:gridCol w:w="2800"/>
        <w:gridCol w:w="1201"/>
        <w:gridCol w:w="2201"/>
        <w:gridCol w:w="2341"/>
        <w:gridCol w:w="1662"/>
        <w:gridCol w:w="2841"/>
      </w:tblGrid>
      <w:tr>
        <w:trPr>
          <w:trHeight w:val="300" w:hRule="atLeast"/>
          <w:trHeight w:val="144" w:hRule="atLeast"/>
        </w:trPr>
        <w:tc>
          <w:tcPr>
            <w:tcW w:w="3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живописи. Колорит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 в истории искусства. Композиция в изображении натюрморта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графике. Виды печатной графики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натюрморте. Живописное изображение натюрморта. Цвет как средство выразительности. Цвет в произведениях художников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искусстве. Портретное изображение в истории искусства. Виды портрета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пространстве. Ракурс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человека. Художественное преувеличение. Графические сатирические рисунки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живописи. Становление образа русской природы. Великие русские пейзажисты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графике. Графические техники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картинах европейских и русских художников. Икона. Великие русские иконописцы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плаката. Изображение и текст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 и предметный мир в доме. Назначение помещения и построение его интерьера. Особенности жилища современного человека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8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дизайна. Визажистика и искусство грима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8224" w:id="20"/>
    <w:p>
      <w:pPr>
        <w:sectPr>
          <w:pgSz w:w="16383" w:h="11906" w:orient="landscape"/>
        </w:sectPr>
      </w:pPr>
    </w:p>
    <w:bookmarkEnd w:id="20"/>
    <w:bookmarkEnd w:id="19"/>
    <w:bookmarkStart w:name="block-12308227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2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db50a40d-f8ae-4e5d-8e70-919f427dc0ce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db50a40d-f8ae-4e5d-8e70-919f427dc0ce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24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2308227" w:id="25"/>
    <w:p>
      <w:pPr>
        <w:sectPr>
          <w:pgSz w:w="11906" w:h="16383" w:orient="portrait"/>
        </w:sectPr>
      </w:pPr>
    </w:p>
    <w:bookmarkEnd w:id="25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